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5832C" w14:textId="77777777" w:rsidR="00D0100F" w:rsidRDefault="00000000">
      <w:pPr>
        <w:pStyle w:val="Heading1"/>
      </w:pPr>
      <w:r>
        <w:t>Summit County, Ohio – Housing Resources</w:t>
      </w:r>
    </w:p>
    <w:p w14:paraId="070621DA" w14:textId="77777777" w:rsidR="00D0100F" w:rsidRPr="00CD3BAF" w:rsidRDefault="00000000" w:rsidP="00CD3BAF">
      <w:pPr>
        <w:pStyle w:val="ListParagraph"/>
        <w:numPr>
          <w:ilvl w:val="0"/>
          <w:numId w:val="10"/>
        </w:numPr>
        <w:rPr>
          <w:b/>
          <w:bCs/>
        </w:rPr>
      </w:pPr>
      <w:r w:rsidRPr="00CD3BAF">
        <w:rPr>
          <w:b/>
          <w:bCs/>
        </w:rPr>
        <w:t>United Way of Summit &amp; Medina – Housing Services</w:t>
      </w:r>
    </w:p>
    <w:p w14:paraId="02210DC4" w14:textId="77777777" w:rsidR="00657CE6" w:rsidRDefault="00000000" w:rsidP="00CD3BAF">
      <w:pPr>
        <w:pStyle w:val="ListParagraph"/>
        <w:numPr>
          <w:ilvl w:val="0"/>
          <w:numId w:val="12"/>
        </w:numPr>
      </w:pPr>
      <w:r>
        <w:t>Coordinates access to shelters, supportive housing, rental assistance, and eviction prevention</w:t>
      </w:r>
    </w:p>
    <w:p w14:paraId="114D6D35" w14:textId="21100811" w:rsidR="00D0100F" w:rsidRDefault="00000000" w:rsidP="00657CE6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="00657CE6" w:rsidRPr="00C23A15">
          <w:rPr>
            <w:rStyle w:val="Hyperlink"/>
          </w:rPr>
          <w:t>https://www.uwsummitmedina.org/services/housing-services</w:t>
        </w:r>
      </w:hyperlink>
    </w:p>
    <w:p w14:paraId="347D97AA" w14:textId="77777777" w:rsidR="00657CE6" w:rsidRDefault="00657CE6" w:rsidP="00657CE6">
      <w:pPr>
        <w:pStyle w:val="ListParagraph"/>
        <w:ind w:left="1710"/>
      </w:pPr>
    </w:p>
    <w:p w14:paraId="626348E4" w14:textId="77777777" w:rsidR="00D0100F" w:rsidRPr="00CD3BAF" w:rsidRDefault="00000000" w:rsidP="00CD3BAF">
      <w:pPr>
        <w:pStyle w:val="ListParagraph"/>
        <w:numPr>
          <w:ilvl w:val="0"/>
          <w:numId w:val="10"/>
        </w:numPr>
        <w:rPr>
          <w:b/>
          <w:bCs/>
        </w:rPr>
      </w:pPr>
      <w:r w:rsidRPr="00CD3BAF">
        <w:rPr>
          <w:b/>
          <w:bCs/>
        </w:rPr>
        <w:t>Akron Metropolitan Housing Authority (AMHA)</w:t>
      </w:r>
    </w:p>
    <w:p w14:paraId="376D621D" w14:textId="77777777" w:rsidR="002D7FE7" w:rsidRDefault="00000000" w:rsidP="0099461D">
      <w:pPr>
        <w:pStyle w:val="ListParagraph"/>
        <w:numPr>
          <w:ilvl w:val="0"/>
          <w:numId w:val="12"/>
        </w:numPr>
      </w:pPr>
      <w:r>
        <w:t>Provides public housing, Housing Choice Vouchers (Section 8), and subsidized housing for seniors and families</w:t>
      </w:r>
    </w:p>
    <w:p w14:paraId="6B7BB366" w14:textId="77777777" w:rsidR="002D7FE7" w:rsidRDefault="00000000" w:rsidP="002D7FE7">
      <w:pPr>
        <w:pStyle w:val="ListParagraph"/>
        <w:numPr>
          <w:ilvl w:val="1"/>
          <w:numId w:val="12"/>
        </w:numPr>
      </w:pPr>
      <w:r>
        <w:t>Address: 100 W. Cedar Street, Akron, OH</w:t>
      </w:r>
    </w:p>
    <w:p w14:paraId="15F04D57" w14:textId="6B6BC5E0" w:rsidR="00D0100F" w:rsidRDefault="00000000" w:rsidP="002D7FE7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="002D7FE7" w:rsidRPr="00C23A15">
          <w:rPr>
            <w:rStyle w:val="Hyperlink"/>
          </w:rPr>
          <w:t>https://www.akronhousing.org/pages/Housing-Options.html</w:t>
        </w:r>
      </w:hyperlink>
    </w:p>
    <w:p w14:paraId="4B4560D2" w14:textId="77777777" w:rsidR="002D7FE7" w:rsidRDefault="002D7FE7" w:rsidP="002D7FE7">
      <w:pPr>
        <w:pStyle w:val="ListParagraph"/>
        <w:ind w:left="1710"/>
      </w:pPr>
    </w:p>
    <w:p w14:paraId="3ED3B568" w14:textId="77777777" w:rsidR="00D0100F" w:rsidRPr="0099461D" w:rsidRDefault="00000000" w:rsidP="0099461D">
      <w:pPr>
        <w:pStyle w:val="ListParagraph"/>
        <w:numPr>
          <w:ilvl w:val="0"/>
          <w:numId w:val="10"/>
        </w:numPr>
        <w:rPr>
          <w:b/>
          <w:bCs/>
        </w:rPr>
      </w:pPr>
      <w:r w:rsidRPr="0099461D">
        <w:rPr>
          <w:b/>
          <w:bCs/>
        </w:rPr>
        <w:t>Summit County Cares – Emergency Rental Assistance</w:t>
      </w:r>
    </w:p>
    <w:p w14:paraId="16C7E908" w14:textId="77777777" w:rsidR="009C569F" w:rsidRDefault="00000000" w:rsidP="0099461D">
      <w:pPr>
        <w:pStyle w:val="ListParagraph"/>
        <w:numPr>
          <w:ilvl w:val="0"/>
          <w:numId w:val="12"/>
        </w:numPr>
      </w:pPr>
      <w:r>
        <w:t>Helps with past due rent, mortgage, and utilities for households impacted by financial crisis</w:t>
      </w:r>
    </w:p>
    <w:p w14:paraId="5AE33677" w14:textId="344A05A9" w:rsidR="00D0100F" w:rsidRDefault="00000000" w:rsidP="009C569F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="002D7FE7" w:rsidRPr="00C23A15">
          <w:rPr>
            <w:rStyle w:val="Hyperlink"/>
          </w:rPr>
          <w:t>https://summitdjfs.org/component/content/article/2-uncategorised/140-summit-county-cares.html</w:t>
        </w:r>
      </w:hyperlink>
    </w:p>
    <w:p w14:paraId="577EDBC6" w14:textId="77777777" w:rsidR="002D7FE7" w:rsidRDefault="002D7FE7" w:rsidP="002D7FE7">
      <w:pPr>
        <w:pStyle w:val="ListParagraph"/>
        <w:ind w:left="990"/>
      </w:pPr>
    </w:p>
    <w:p w14:paraId="59AD4B58" w14:textId="77777777" w:rsidR="00D0100F" w:rsidRPr="0099461D" w:rsidRDefault="00000000" w:rsidP="0099461D">
      <w:pPr>
        <w:pStyle w:val="ListParagraph"/>
        <w:numPr>
          <w:ilvl w:val="0"/>
          <w:numId w:val="10"/>
        </w:numPr>
        <w:rPr>
          <w:b/>
          <w:bCs/>
        </w:rPr>
      </w:pPr>
      <w:r w:rsidRPr="0099461D">
        <w:rPr>
          <w:b/>
          <w:bCs/>
        </w:rPr>
        <w:t>Summit County Housing Rehabilitation Program</w:t>
      </w:r>
    </w:p>
    <w:p w14:paraId="52F26C07" w14:textId="77777777" w:rsidR="009C569F" w:rsidRDefault="00000000" w:rsidP="0099461D">
      <w:pPr>
        <w:pStyle w:val="ListParagraph"/>
        <w:numPr>
          <w:ilvl w:val="0"/>
          <w:numId w:val="12"/>
        </w:numPr>
      </w:pPr>
      <w:r>
        <w:t>Offers deferred or forgivable loans for home repairs such as health/safety issues, roofs, or energy efficiency improvements</w:t>
      </w:r>
    </w:p>
    <w:p w14:paraId="0CDA20B6" w14:textId="77777777" w:rsidR="009C569F" w:rsidRDefault="00000000" w:rsidP="0099461D">
      <w:pPr>
        <w:pStyle w:val="ListParagraph"/>
        <w:numPr>
          <w:ilvl w:val="0"/>
          <w:numId w:val="12"/>
        </w:numPr>
      </w:pPr>
      <w:r>
        <w:t>For low-to-moderate income homeowners outside of certain cities</w:t>
      </w:r>
    </w:p>
    <w:p w14:paraId="6830602F" w14:textId="5E520D6E" w:rsidR="00D0100F" w:rsidRDefault="00000000" w:rsidP="009C569F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="009C569F" w:rsidRPr="00C23A15">
          <w:rPr>
            <w:rStyle w:val="Hyperlink"/>
          </w:rPr>
          <w:t>https://co.summitoh.net/pages/Housing-Rehabilitation-Program.html</w:t>
        </w:r>
      </w:hyperlink>
    </w:p>
    <w:p w14:paraId="491EDCBF" w14:textId="77777777" w:rsidR="009C569F" w:rsidRDefault="009C569F" w:rsidP="009C569F">
      <w:pPr>
        <w:pStyle w:val="ListParagraph"/>
        <w:ind w:left="990"/>
      </w:pPr>
    </w:p>
    <w:p w14:paraId="22E6D686" w14:textId="77777777" w:rsidR="00D0100F" w:rsidRPr="0099461D" w:rsidRDefault="00000000" w:rsidP="0099461D">
      <w:pPr>
        <w:pStyle w:val="ListParagraph"/>
        <w:numPr>
          <w:ilvl w:val="0"/>
          <w:numId w:val="10"/>
        </w:numPr>
        <w:rPr>
          <w:b/>
          <w:bCs/>
        </w:rPr>
      </w:pPr>
      <w:r w:rsidRPr="0099461D">
        <w:rPr>
          <w:b/>
          <w:bCs/>
        </w:rPr>
        <w:t>Emergency Housing &amp; Shelter Referral Listing – Akron Housing</w:t>
      </w:r>
    </w:p>
    <w:p w14:paraId="24F4DA8B" w14:textId="77777777" w:rsidR="002479E5" w:rsidRDefault="00000000" w:rsidP="0099461D">
      <w:pPr>
        <w:pStyle w:val="ListParagraph"/>
        <w:numPr>
          <w:ilvl w:val="0"/>
          <w:numId w:val="12"/>
        </w:numPr>
      </w:pPr>
      <w:r>
        <w:t>Provides referral listings for emergency housing, battered women’s shelters, and transitional housing</w:t>
      </w:r>
    </w:p>
    <w:p w14:paraId="0CC0984B" w14:textId="776CD358" w:rsidR="00D0100F" w:rsidRDefault="00000000" w:rsidP="002479E5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="009C569F" w:rsidRPr="00C23A15">
          <w:rPr>
            <w:rStyle w:val="Hyperlink"/>
          </w:rPr>
          <w:t>https://www.akronhousing.org/pages/Referral-Listing-for-Emergency-Housing.html</w:t>
        </w:r>
      </w:hyperlink>
    </w:p>
    <w:p w14:paraId="7BE812F4" w14:textId="77777777" w:rsidR="009C569F" w:rsidRDefault="009C569F" w:rsidP="009C569F">
      <w:pPr>
        <w:pStyle w:val="ListParagraph"/>
        <w:ind w:left="990"/>
      </w:pPr>
    </w:p>
    <w:p w14:paraId="539F1EE8" w14:textId="77777777" w:rsidR="00D0100F" w:rsidRPr="0099461D" w:rsidRDefault="00000000" w:rsidP="0099461D">
      <w:pPr>
        <w:pStyle w:val="ListParagraph"/>
        <w:numPr>
          <w:ilvl w:val="0"/>
          <w:numId w:val="10"/>
        </w:numPr>
        <w:rPr>
          <w:b/>
          <w:bCs/>
        </w:rPr>
      </w:pPr>
      <w:r w:rsidRPr="0099461D">
        <w:rPr>
          <w:b/>
          <w:bCs/>
        </w:rPr>
        <w:t>Eviction Prevention – Akron Municipal Court &amp; Partners</w:t>
      </w:r>
    </w:p>
    <w:p w14:paraId="07ED3B88" w14:textId="77777777" w:rsidR="002479E5" w:rsidRDefault="00000000" w:rsidP="0099461D">
      <w:pPr>
        <w:pStyle w:val="ListParagraph"/>
        <w:numPr>
          <w:ilvl w:val="0"/>
          <w:numId w:val="12"/>
        </w:numPr>
      </w:pPr>
      <w:r>
        <w:t>Provides rental/mortgage/utility assistance and legal aid referrals</w:t>
      </w:r>
    </w:p>
    <w:p w14:paraId="1A7183D3" w14:textId="1490893A" w:rsidR="00D0100F" w:rsidRDefault="00000000" w:rsidP="002479E5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="009C569F" w:rsidRPr="00C23A15">
          <w:rPr>
            <w:rStyle w:val="Hyperlink"/>
          </w:rPr>
          <w:t>https://akronmunicipalcourt.org/case-types/landlord-tenants/eviction-prevention-resources</w:t>
        </w:r>
      </w:hyperlink>
    </w:p>
    <w:p w14:paraId="3121DFC1" w14:textId="77777777" w:rsidR="009C569F" w:rsidRDefault="009C569F" w:rsidP="009C569F">
      <w:pPr>
        <w:pStyle w:val="ListParagraph"/>
        <w:ind w:left="990"/>
      </w:pPr>
    </w:p>
    <w:p w14:paraId="0FDAEB74" w14:textId="77777777" w:rsidR="00D0100F" w:rsidRPr="0099461D" w:rsidRDefault="00000000" w:rsidP="0099461D">
      <w:pPr>
        <w:pStyle w:val="ListParagraph"/>
        <w:numPr>
          <w:ilvl w:val="0"/>
          <w:numId w:val="10"/>
        </w:numPr>
        <w:rPr>
          <w:b/>
          <w:bCs/>
        </w:rPr>
      </w:pPr>
      <w:r w:rsidRPr="0099461D">
        <w:rPr>
          <w:b/>
          <w:bCs/>
        </w:rPr>
        <w:t>Summit County Affordable Housing Trust Fund</w:t>
      </w:r>
    </w:p>
    <w:p w14:paraId="0774F52A" w14:textId="77777777" w:rsidR="002479E5" w:rsidRDefault="00000000" w:rsidP="0099461D">
      <w:pPr>
        <w:pStyle w:val="ListParagraph"/>
        <w:numPr>
          <w:ilvl w:val="0"/>
          <w:numId w:val="12"/>
        </w:numPr>
      </w:pPr>
      <w:r>
        <w:t>Provides financing to nonprofits for the development and preservation of affordable housing</w:t>
      </w:r>
    </w:p>
    <w:p w14:paraId="5C8784A6" w14:textId="52F4768E" w:rsidR="00D0100F" w:rsidRDefault="00000000" w:rsidP="002479E5">
      <w:pPr>
        <w:pStyle w:val="ListParagraph"/>
        <w:numPr>
          <w:ilvl w:val="1"/>
          <w:numId w:val="12"/>
        </w:numPr>
      </w:pPr>
      <w:r>
        <w:t xml:space="preserve">Website: </w:t>
      </w:r>
      <w:hyperlink r:id="rId12" w:history="1">
        <w:r w:rsidR="009C569F" w:rsidRPr="00C23A15">
          <w:rPr>
            <w:rStyle w:val="Hyperlink"/>
          </w:rPr>
          <w:t>https://www.developmentfinanceauthority.org/affordable-housing</w:t>
        </w:r>
      </w:hyperlink>
    </w:p>
    <w:p w14:paraId="2983F4ED" w14:textId="77777777" w:rsidR="009C569F" w:rsidRDefault="009C569F" w:rsidP="009C569F">
      <w:pPr>
        <w:pStyle w:val="ListParagraph"/>
        <w:ind w:left="990"/>
      </w:pPr>
    </w:p>
    <w:p w14:paraId="55F8C765" w14:textId="77777777" w:rsidR="00D0100F" w:rsidRPr="0099461D" w:rsidRDefault="00000000" w:rsidP="0099461D">
      <w:pPr>
        <w:pStyle w:val="ListParagraph"/>
        <w:numPr>
          <w:ilvl w:val="0"/>
          <w:numId w:val="10"/>
        </w:numPr>
        <w:rPr>
          <w:b/>
          <w:bCs/>
        </w:rPr>
      </w:pPr>
      <w:r w:rsidRPr="0099461D">
        <w:rPr>
          <w:b/>
          <w:bCs/>
        </w:rPr>
        <w:t>HOME Investment Partnerships Program – Summit County</w:t>
      </w:r>
    </w:p>
    <w:p w14:paraId="741F4973" w14:textId="77777777" w:rsidR="00281E43" w:rsidRDefault="00000000" w:rsidP="0099461D">
      <w:pPr>
        <w:pStyle w:val="ListParagraph"/>
        <w:numPr>
          <w:ilvl w:val="0"/>
          <w:numId w:val="12"/>
        </w:numPr>
      </w:pPr>
      <w:r>
        <w:t>Federal program supporting construction, rehab, or assistance with affordable housing for low-income residents</w:t>
      </w:r>
    </w:p>
    <w:p w14:paraId="44064788" w14:textId="6CB197F3" w:rsidR="00D0100F" w:rsidRDefault="00000000" w:rsidP="00281E43">
      <w:pPr>
        <w:pStyle w:val="ListParagraph"/>
        <w:numPr>
          <w:ilvl w:val="1"/>
          <w:numId w:val="12"/>
        </w:numPr>
      </w:pPr>
      <w:r>
        <w:t xml:space="preserve">Website: </w:t>
      </w:r>
      <w:hyperlink r:id="rId13" w:history="1">
        <w:r w:rsidR="009C569F" w:rsidRPr="00C23A15">
          <w:rPr>
            <w:rStyle w:val="Hyperlink"/>
          </w:rPr>
          <w:t>https://co.summitoh.net/pages/HOME.html</w:t>
        </w:r>
      </w:hyperlink>
    </w:p>
    <w:p w14:paraId="7921F6DD" w14:textId="77777777" w:rsidR="009C569F" w:rsidRDefault="009C569F" w:rsidP="009C569F">
      <w:pPr>
        <w:pStyle w:val="ListParagraph"/>
        <w:ind w:left="990"/>
      </w:pPr>
    </w:p>
    <w:p w14:paraId="3FF2FE14" w14:textId="77777777" w:rsidR="00D0100F" w:rsidRPr="0099461D" w:rsidRDefault="00000000" w:rsidP="0099461D">
      <w:pPr>
        <w:pStyle w:val="ListParagraph"/>
        <w:numPr>
          <w:ilvl w:val="0"/>
          <w:numId w:val="10"/>
        </w:numPr>
        <w:rPr>
          <w:b/>
          <w:bCs/>
        </w:rPr>
      </w:pPr>
      <w:r w:rsidRPr="0099461D">
        <w:rPr>
          <w:b/>
          <w:bCs/>
        </w:rPr>
        <w:t>Fair Housing Contact Service – Akron</w:t>
      </w:r>
    </w:p>
    <w:p w14:paraId="38AE3003" w14:textId="77777777" w:rsidR="00281E43" w:rsidRDefault="00000000" w:rsidP="0099461D">
      <w:pPr>
        <w:pStyle w:val="ListParagraph"/>
        <w:numPr>
          <w:ilvl w:val="0"/>
          <w:numId w:val="12"/>
        </w:numPr>
      </w:pPr>
      <w:r>
        <w:t>Provides housing counseling, landlord/tenant rights education, and fair housing information</w:t>
      </w:r>
    </w:p>
    <w:p w14:paraId="680A1EA7" w14:textId="4546656F" w:rsidR="00D0100F" w:rsidRDefault="00000000" w:rsidP="00281E43">
      <w:pPr>
        <w:pStyle w:val="ListParagraph"/>
        <w:numPr>
          <w:ilvl w:val="1"/>
          <w:numId w:val="12"/>
        </w:numPr>
      </w:pPr>
      <w:r>
        <w:t xml:space="preserve">Website: </w:t>
      </w:r>
      <w:hyperlink r:id="rId14" w:history="1">
        <w:r w:rsidR="009C569F" w:rsidRPr="00C23A15">
          <w:rPr>
            <w:rStyle w:val="Hyperlink"/>
          </w:rPr>
          <w:t>https://fairhousingakron.org/resources</w:t>
        </w:r>
      </w:hyperlink>
    </w:p>
    <w:p w14:paraId="772F4653" w14:textId="77777777" w:rsidR="009C569F" w:rsidRDefault="009C569F" w:rsidP="009C569F">
      <w:pPr>
        <w:pStyle w:val="ListParagraph"/>
        <w:ind w:left="990"/>
      </w:pPr>
    </w:p>
    <w:p w14:paraId="6746E141" w14:textId="77777777" w:rsidR="00D0100F" w:rsidRPr="0099461D" w:rsidRDefault="00000000" w:rsidP="0099461D">
      <w:pPr>
        <w:pStyle w:val="ListParagraph"/>
        <w:numPr>
          <w:ilvl w:val="0"/>
          <w:numId w:val="10"/>
        </w:numPr>
        <w:rPr>
          <w:b/>
          <w:bCs/>
        </w:rPr>
      </w:pPr>
      <w:r w:rsidRPr="0099461D">
        <w:rPr>
          <w:b/>
          <w:bCs/>
        </w:rPr>
        <w:t>Community Support Services (CSS) – Housing Programs</w:t>
      </w:r>
    </w:p>
    <w:p w14:paraId="5B808B55" w14:textId="77777777" w:rsidR="00281E43" w:rsidRDefault="00000000" w:rsidP="0099461D">
      <w:pPr>
        <w:pStyle w:val="ListParagraph"/>
        <w:numPr>
          <w:ilvl w:val="0"/>
          <w:numId w:val="12"/>
        </w:numPr>
      </w:pPr>
      <w:r>
        <w:t>Provides supportive living, residential treatment, and housing for clients with mental health and other needs</w:t>
      </w:r>
    </w:p>
    <w:p w14:paraId="253C6CBB" w14:textId="20D30C03" w:rsidR="00D0100F" w:rsidRDefault="00000000" w:rsidP="00281E43">
      <w:pPr>
        <w:pStyle w:val="ListParagraph"/>
        <w:numPr>
          <w:ilvl w:val="1"/>
          <w:numId w:val="12"/>
        </w:numPr>
      </w:pPr>
      <w:r>
        <w:t xml:space="preserve">Website: </w:t>
      </w:r>
      <w:hyperlink r:id="rId15" w:history="1">
        <w:r w:rsidR="009C569F" w:rsidRPr="00C23A15">
          <w:rPr>
            <w:rStyle w:val="Hyperlink"/>
          </w:rPr>
          <w:t>https://www.cssbh.org/housing</w:t>
        </w:r>
      </w:hyperlink>
      <w:r w:rsidR="009C569F">
        <w:t xml:space="preserve"> </w:t>
      </w:r>
    </w:p>
    <w:sectPr w:rsidR="00D0100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88C07C1"/>
    <w:multiLevelType w:val="hybridMultilevel"/>
    <w:tmpl w:val="3534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76060"/>
    <w:multiLevelType w:val="hybridMultilevel"/>
    <w:tmpl w:val="96C6B0E8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69332583"/>
    <w:multiLevelType w:val="hybridMultilevel"/>
    <w:tmpl w:val="397C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138487">
    <w:abstractNumId w:val="8"/>
  </w:num>
  <w:num w:numId="2" w16cid:durableId="337385778">
    <w:abstractNumId w:val="6"/>
  </w:num>
  <w:num w:numId="3" w16cid:durableId="2056734632">
    <w:abstractNumId w:val="5"/>
  </w:num>
  <w:num w:numId="4" w16cid:durableId="774518532">
    <w:abstractNumId w:val="4"/>
  </w:num>
  <w:num w:numId="5" w16cid:durableId="524096505">
    <w:abstractNumId w:val="7"/>
  </w:num>
  <w:num w:numId="6" w16cid:durableId="1642345429">
    <w:abstractNumId w:val="3"/>
  </w:num>
  <w:num w:numId="7" w16cid:durableId="2128306760">
    <w:abstractNumId w:val="2"/>
  </w:num>
  <w:num w:numId="8" w16cid:durableId="814495038">
    <w:abstractNumId w:val="1"/>
  </w:num>
  <w:num w:numId="9" w16cid:durableId="625694167">
    <w:abstractNumId w:val="0"/>
  </w:num>
  <w:num w:numId="10" w16cid:durableId="1382171110">
    <w:abstractNumId w:val="11"/>
  </w:num>
  <w:num w:numId="11" w16cid:durableId="2053921699">
    <w:abstractNumId w:val="9"/>
  </w:num>
  <w:num w:numId="12" w16cid:durableId="1778481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479E5"/>
    <w:rsid w:val="00281E43"/>
    <w:rsid w:val="0029639D"/>
    <w:rsid w:val="002D7FE7"/>
    <w:rsid w:val="00326F90"/>
    <w:rsid w:val="00492720"/>
    <w:rsid w:val="00532585"/>
    <w:rsid w:val="00657CE6"/>
    <w:rsid w:val="0099461D"/>
    <w:rsid w:val="009C569F"/>
    <w:rsid w:val="00AA1D8D"/>
    <w:rsid w:val="00B47730"/>
    <w:rsid w:val="00CB0664"/>
    <w:rsid w:val="00CD3BAF"/>
    <w:rsid w:val="00CE1D12"/>
    <w:rsid w:val="00D0100F"/>
    <w:rsid w:val="00DB037D"/>
    <w:rsid w:val="00E012C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A080F4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657CE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C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mmitdjfs.org/component/content/article/2-uncategorised/140-summit-county-cares.html" TargetMode="External"/><Relationship Id="rId13" Type="http://schemas.openxmlformats.org/officeDocument/2006/relationships/hyperlink" Target="https://co.summitoh.net/pages/HOME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kronhousing.org/pages/Housing-Options.html" TargetMode="External"/><Relationship Id="rId12" Type="http://schemas.openxmlformats.org/officeDocument/2006/relationships/hyperlink" Target="https://www.developmentfinanceauthority.org/affordable-housi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uwsummitmedina.org/services/housing-services" TargetMode="External"/><Relationship Id="rId11" Type="http://schemas.openxmlformats.org/officeDocument/2006/relationships/hyperlink" Target="https://akronmunicipalcourt.org/case-types/landlord-tenants/eviction-prevention-resourc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ssbh.org/housing" TargetMode="External"/><Relationship Id="rId10" Type="http://schemas.openxmlformats.org/officeDocument/2006/relationships/hyperlink" Target="https://www.akronhousing.org/pages/Referral-Listing-for-Emergency-Housing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.summitoh.net/pages/Housing-Rehabilitation-Program.html" TargetMode="External"/><Relationship Id="rId14" Type="http://schemas.openxmlformats.org/officeDocument/2006/relationships/hyperlink" Target="https://fairhousingakron.org/resou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2695</Characters>
  <Application>Microsoft Office Word</Application>
  <DocSecurity>0</DocSecurity>
  <Lines>72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11</cp:revision>
  <dcterms:created xsi:type="dcterms:W3CDTF">2025-10-02T15:09:00Z</dcterms:created>
  <dcterms:modified xsi:type="dcterms:W3CDTF">2026-01-21T17:42:00Z</dcterms:modified>
  <cp:category/>
</cp:coreProperties>
</file>